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C35C62-EC69-4DCD-BD95-5701ACC1535F}"/>
</file>

<file path=customXml/itemProps3.xml><?xml version="1.0" encoding="utf-8"?>
<ds:datastoreItem xmlns:ds="http://schemas.openxmlformats.org/officeDocument/2006/customXml" ds:itemID="{6AFCCD94-43FA-48A1-8772-1F09A718236C}"/>
</file>

<file path=customXml/itemProps4.xml><?xml version="1.0" encoding="utf-8"?>
<ds:datastoreItem xmlns:ds="http://schemas.openxmlformats.org/officeDocument/2006/customXml" ds:itemID="{28F0F8C8-0960-468D-893D-0F4C7E4AC8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